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8CAA" w14:textId="794E281A" w:rsidR="00CC27F9" w:rsidRPr="009A0EAD" w:rsidRDefault="00521955" w:rsidP="00346A30">
      <w:pPr>
        <w:pStyle w:val="TtuloTitle"/>
        <w:rPr>
          <w:lang w:val="pt-PT"/>
        </w:rPr>
      </w:pPr>
      <w:r w:rsidRPr="009A0EAD">
        <w:rPr>
          <w:lang w:val="pt-PT"/>
        </w:rPr>
        <w:t xml:space="preserve">Título da </w:t>
      </w:r>
      <w:r w:rsidR="009A0EAD">
        <w:rPr>
          <w:lang w:val="pt-PT"/>
        </w:rPr>
        <w:t>Obra/Projeto</w:t>
      </w:r>
      <w:r w:rsidRPr="009A0EAD">
        <w:rPr>
          <w:lang w:val="pt-PT"/>
        </w:rPr>
        <w:t xml:space="preserve"> / </w:t>
      </w:r>
      <w:r w:rsidR="009A0EAD">
        <w:rPr>
          <w:lang w:val="pt-PT"/>
        </w:rPr>
        <w:t xml:space="preserve">Artwork/Project </w:t>
      </w:r>
      <w:r w:rsidRPr="009A0EAD">
        <w:rPr>
          <w:lang w:val="pt-PT"/>
        </w:rPr>
        <w:t>Title</w:t>
      </w:r>
    </w:p>
    <w:p w14:paraId="12855FB4" w14:textId="77777777" w:rsidR="00CC27F9" w:rsidRPr="009A0EAD" w:rsidRDefault="00521955" w:rsidP="00346A30">
      <w:pPr>
        <w:pStyle w:val="AfiliaoAffiliation"/>
        <w:rPr>
          <w:lang w:val="pt-PT"/>
        </w:rPr>
      </w:pPr>
      <w:r w:rsidRPr="009A0EAD">
        <w:rPr>
          <w:lang w:val="pt-PT"/>
        </w:rPr>
        <w:t>Nome(s) do(s) Autor(es) / Author(s)</w:t>
      </w:r>
    </w:p>
    <w:p w14:paraId="1F9ED303" w14:textId="5ABC1E03" w:rsidR="001840F5" w:rsidRPr="009A0EAD" w:rsidRDefault="00521955" w:rsidP="00346A30">
      <w:pPr>
        <w:pStyle w:val="AfiliaoAffiliation"/>
        <w:rPr>
          <w:lang w:val="pt-PT"/>
        </w:rPr>
      </w:pPr>
      <w:r w:rsidRPr="009A0EAD">
        <w:rPr>
          <w:lang w:val="pt-PT"/>
        </w:rPr>
        <w:t>Afiliação(ões) Institucional(ais) / Institutional Affiliation(s)</w:t>
      </w:r>
    </w:p>
    <w:p w14:paraId="5AB93DA7" w14:textId="074C928D" w:rsidR="00CC27F9" w:rsidRPr="009A0EAD" w:rsidRDefault="00521955" w:rsidP="00346A30">
      <w:pPr>
        <w:pStyle w:val="TpicosTopics"/>
        <w:rPr>
          <w:lang w:val="pt-PT"/>
        </w:rPr>
      </w:pPr>
      <w:r w:rsidRPr="009A0EAD">
        <w:rPr>
          <w:lang w:val="pt-PT"/>
        </w:rPr>
        <w:t>Resumo / Abstract</w:t>
      </w:r>
    </w:p>
    <w:p w14:paraId="1B7C622E" w14:textId="77777777" w:rsidR="003867F5" w:rsidRDefault="003867F5" w:rsidP="00690AA4">
      <w:pPr>
        <w:pStyle w:val="TextoText"/>
        <w:rPr>
          <w:lang w:val="pt-PT"/>
        </w:rPr>
      </w:pPr>
      <w:r>
        <w:rPr>
          <w:lang w:val="pt-PT"/>
        </w:rPr>
        <w:t>E</w:t>
      </w:r>
      <w:r w:rsidRPr="003867F5">
        <w:rPr>
          <w:lang w:val="pt-PT"/>
        </w:rPr>
        <w:t>xplicação do conceito, da intenção artística e do enquadramento teórico ou processual. Deve explicitar a relação com os eixos temáticos da conferência</w:t>
      </w:r>
      <w:r w:rsidR="00521955" w:rsidRPr="009A0EAD">
        <w:rPr>
          <w:lang w:val="pt-PT"/>
        </w:rPr>
        <w:t xml:space="preserve"> (máx. </w:t>
      </w:r>
      <w:r>
        <w:rPr>
          <w:lang w:val="pt-PT"/>
        </w:rPr>
        <w:t>8</w:t>
      </w:r>
      <w:r w:rsidR="00521955" w:rsidRPr="009A0EAD">
        <w:rPr>
          <w:lang w:val="pt-PT"/>
        </w:rPr>
        <w:t xml:space="preserve">00 palavras). </w:t>
      </w:r>
    </w:p>
    <w:p w14:paraId="1BB002F5" w14:textId="6A967F3B" w:rsidR="00CC27F9" w:rsidRPr="00471897" w:rsidRDefault="003867F5" w:rsidP="00690AA4">
      <w:pPr>
        <w:pStyle w:val="TextoText"/>
      </w:pPr>
      <w:r w:rsidRPr="003867F5">
        <w:t>Co</w:t>
      </w:r>
      <w:r>
        <w:t xml:space="preserve">ncept, artistic intent, </w:t>
      </w:r>
      <w:r w:rsidR="00151E74">
        <w:t xml:space="preserve">theoretical or procedural framework explanation. It should explain the relationship with the axes of the conference </w:t>
      </w:r>
      <w:r w:rsidR="009A0EAD" w:rsidRPr="009A0EAD">
        <w:t xml:space="preserve">(max. </w:t>
      </w:r>
      <w:r w:rsidR="00151E74">
        <w:t>8</w:t>
      </w:r>
      <w:r w:rsidR="009A0EAD" w:rsidRPr="009A0EAD">
        <w:t>00 words).</w:t>
      </w:r>
    </w:p>
    <w:p w14:paraId="4A6E2441" w14:textId="77777777" w:rsidR="00CC27F9" w:rsidRPr="003867F5" w:rsidRDefault="00521955" w:rsidP="001840F5">
      <w:pPr>
        <w:pStyle w:val="TpicosTopics"/>
      </w:pPr>
      <w:proofErr w:type="spellStart"/>
      <w:r w:rsidRPr="003867F5">
        <w:t>Palavras-chave</w:t>
      </w:r>
      <w:proofErr w:type="spellEnd"/>
      <w:r w:rsidRPr="003867F5">
        <w:t xml:space="preserve"> / Keywords</w:t>
      </w:r>
    </w:p>
    <w:p w14:paraId="6B2FC2C6" w14:textId="02F0108A" w:rsidR="00CC27F9" w:rsidRPr="00471897" w:rsidRDefault="00521955" w:rsidP="00690AA4">
      <w:pPr>
        <w:pStyle w:val="TextoText"/>
      </w:pPr>
      <w:r w:rsidRPr="009A0EAD">
        <w:rPr>
          <w:lang w:val="pt-PT"/>
        </w:rPr>
        <w:t>Indique 3 a 5 palavras-chave separadas por vírgulas.</w:t>
      </w:r>
      <w:r w:rsidR="00471897" w:rsidRPr="009A0EAD">
        <w:rPr>
          <w:lang w:val="pt-PT"/>
        </w:rPr>
        <w:br/>
      </w:r>
      <w:r w:rsidRPr="00471897">
        <w:t>Indicate 3 to 5 keywords separated by commas.</w:t>
      </w:r>
    </w:p>
    <w:p w14:paraId="22501965" w14:textId="4A61099C" w:rsidR="00CC27F9" w:rsidRPr="009A0EAD" w:rsidRDefault="0061111F" w:rsidP="001840F5">
      <w:pPr>
        <w:pStyle w:val="TpicosTopics"/>
        <w:rPr>
          <w:lang w:val="pt-PT"/>
        </w:rPr>
      </w:pPr>
      <w:r>
        <w:rPr>
          <w:lang w:val="pt-PT"/>
        </w:rPr>
        <w:t xml:space="preserve">Dispositivo </w:t>
      </w:r>
      <w:r w:rsidR="00787818">
        <w:rPr>
          <w:lang w:val="pt-PT"/>
        </w:rPr>
        <w:t>a</w:t>
      </w:r>
      <w:r>
        <w:rPr>
          <w:lang w:val="pt-PT"/>
        </w:rPr>
        <w:t>rtístico</w:t>
      </w:r>
      <w:r w:rsidR="00521955" w:rsidRPr="009A0EAD">
        <w:rPr>
          <w:lang w:val="pt-PT"/>
        </w:rPr>
        <w:t xml:space="preserve"> / </w:t>
      </w:r>
      <w:proofErr w:type="spellStart"/>
      <w:r>
        <w:rPr>
          <w:lang w:val="pt-PT"/>
        </w:rPr>
        <w:t>Artistic</w:t>
      </w:r>
      <w:proofErr w:type="spellEnd"/>
      <w:r>
        <w:rPr>
          <w:lang w:val="pt-PT"/>
        </w:rPr>
        <w:t xml:space="preserve"> </w:t>
      </w:r>
      <w:proofErr w:type="spellStart"/>
      <w:r w:rsidR="00787818">
        <w:rPr>
          <w:lang w:val="pt-PT"/>
        </w:rPr>
        <w:t>a</w:t>
      </w:r>
      <w:r>
        <w:rPr>
          <w:lang w:val="pt-PT"/>
        </w:rPr>
        <w:t>pparatus</w:t>
      </w:r>
      <w:proofErr w:type="spellEnd"/>
    </w:p>
    <w:p w14:paraId="3917C6A4" w14:textId="49CB5037" w:rsidR="00151E74" w:rsidRPr="00151E74" w:rsidRDefault="00151E74" w:rsidP="00151E74">
      <w:pPr>
        <w:pStyle w:val="TextoText"/>
        <w:rPr>
          <w:lang w:val="pt-PT"/>
        </w:rPr>
      </w:pPr>
      <w:r>
        <w:rPr>
          <w:lang w:val="pt-PT"/>
        </w:rPr>
        <w:t>E</w:t>
      </w:r>
      <w:r w:rsidRPr="00151E74">
        <w:rPr>
          <w:lang w:val="pt-PT"/>
        </w:rPr>
        <w:t xml:space="preserve">specificar se é instalação, vídeo, fotografia, som, performance, </w:t>
      </w:r>
      <w:proofErr w:type="spellStart"/>
      <w:r w:rsidRPr="00151E74">
        <w:rPr>
          <w:lang w:val="pt-PT"/>
        </w:rPr>
        <w:t>etc</w:t>
      </w:r>
      <w:proofErr w:type="spellEnd"/>
      <w:r w:rsidRPr="00151E74">
        <w:rPr>
          <w:lang w:val="pt-PT"/>
        </w:rPr>
        <w:t xml:space="preserve"> </w:t>
      </w:r>
      <w:r w:rsidRPr="009A0EAD">
        <w:rPr>
          <w:lang w:val="pt-PT"/>
        </w:rPr>
        <w:t>(</w:t>
      </w:r>
      <w:proofErr w:type="spellStart"/>
      <w:r w:rsidRPr="009A0EAD">
        <w:rPr>
          <w:lang w:val="pt-PT"/>
        </w:rPr>
        <w:t>máx</w:t>
      </w:r>
      <w:proofErr w:type="spellEnd"/>
      <w:r w:rsidRPr="009A0EAD">
        <w:rPr>
          <w:lang w:val="pt-PT"/>
        </w:rPr>
        <w:t>. 150 caracteres)</w:t>
      </w:r>
      <w:r w:rsidR="008E5A0C">
        <w:rPr>
          <w:lang w:val="pt-PT"/>
        </w:rPr>
        <w:br/>
      </w:r>
      <w:r>
        <w:t>S</w:t>
      </w:r>
      <w:r w:rsidRPr="00151E74">
        <w:t xml:space="preserve">pecify if it is an installation, video, photography, sound piece, performance, </w:t>
      </w:r>
      <w:r w:rsidR="00EC3B52">
        <w:t>and the like</w:t>
      </w:r>
      <w:r>
        <w:t xml:space="preserve"> </w:t>
      </w:r>
      <w:r w:rsidRPr="00151E74">
        <w:rPr>
          <w:lang w:val="pt-PT"/>
        </w:rPr>
        <w:t>(max. 150 characters)</w:t>
      </w:r>
    </w:p>
    <w:p w14:paraId="6327B1AF" w14:textId="65AA02EE" w:rsidR="00CC27F9" w:rsidRPr="00151E74" w:rsidRDefault="00151E74" w:rsidP="001840F5">
      <w:pPr>
        <w:pStyle w:val="TpicosTopics"/>
        <w:rPr>
          <w:lang w:val="pt-PT"/>
        </w:rPr>
      </w:pPr>
      <w:r w:rsidRPr="00151E74">
        <w:rPr>
          <w:lang w:val="pt-PT"/>
        </w:rPr>
        <w:t>Dimensões e requisitos técnicos</w:t>
      </w:r>
      <w:r w:rsidR="00521955" w:rsidRPr="00151E74">
        <w:rPr>
          <w:lang w:val="pt-PT"/>
        </w:rPr>
        <w:t xml:space="preserve"> / </w:t>
      </w:r>
      <w:r w:rsidRPr="00151E74">
        <w:rPr>
          <w:lang w:val="pt-PT"/>
        </w:rPr>
        <w:t>Dimensions and technical requirements</w:t>
      </w:r>
    </w:p>
    <w:p w14:paraId="7D64A3C0" w14:textId="30564ADD" w:rsidR="00CC27F9" w:rsidRPr="006A6A5F" w:rsidRDefault="00151E74" w:rsidP="00056FDC">
      <w:pPr>
        <w:pStyle w:val="TextoText"/>
        <w:rPr>
          <w:lang w:val="pt-PT"/>
        </w:rPr>
      </w:pPr>
      <w:r>
        <w:rPr>
          <w:lang w:val="pt-PT"/>
        </w:rPr>
        <w:t>I</w:t>
      </w:r>
      <w:r w:rsidRPr="00151E74">
        <w:rPr>
          <w:lang w:val="pt-PT"/>
        </w:rPr>
        <w:t>ndicar dimensões, formatos digitais, equipamentos ou condições necessárias à montagem e exibição</w:t>
      </w:r>
      <w:r>
        <w:rPr>
          <w:lang w:val="pt-PT"/>
        </w:rPr>
        <w:t>.</w:t>
      </w:r>
      <w:r w:rsidR="00056FDC" w:rsidRPr="00056FDC">
        <w:rPr>
          <w:lang w:val="pt-PT"/>
        </w:rPr>
        <w:t xml:space="preserve"> </w:t>
      </w:r>
      <w:r w:rsidR="00056FDC" w:rsidRPr="009A0EAD">
        <w:rPr>
          <w:lang w:val="pt-PT"/>
        </w:rPr>
        <w:t>(máx. 400 caracteres)</w:t>
      </w:r>
      <w:r w:rsidR="004B2E9B">
        <w:rPr>
          <w:lang w:val="pt-PT"/>
        </w:rPr>
        <w:br/>
      </w:r>
      <w:proofErr w:type="spellStart"/>
      <w:r w:rsidR="00056FDC">
        <w:rPr>
          <w:lang w:val="pt-PT"/>
        </w:rPr>
        <w:t>I</w:t>
      </w:r>
      <w:r w:rsidRPr="00151E74">
        <w:rPr>
          <w:lang w:val="pt-PT"/>
        </w:rPr>
        <w:t>ndicate</w:t>
      </w:r>
      <w:proofErr w:type="spellEnd"/>
      <w:r w:rsidRPr="00151E74">
        <w:rPr>
          <w:lang w:val="pt-PT"/>
        </w:rPr>
        <w:t xml:space="preserve"> </w:t>
      </w:r>
      <w:proofErr w:type="spellStart"/>
      <w:r w:rsidRPr="00151E74">
        <w:rPr>
          <w:lang w:val="pt-PT"/>
        </w:rPr>
        <w:t>dimensions</w:t>
      </w:r>
      <w:proofErr w:type="spellEnd"/>
      <w:r w:rsidRPr="00151E74">
        <w:rPr>
          <w:lang w:val="pt-PT"/>
        </w:rPr>
        <w:t xml:space="preserve">, file </w:t>
      </w:r>
      <w:proofErr w:type="spellStart"/>
      <w:r w:rsidRPr="00151E74">
        <w:rPr>
          <w:lang w:val="pt-PT"/>
        </w:rPr>
        <w:t>formats</w:t>
      </w:r>
      <w:proofErr w:type="spellEnd"/>
      <w:r w:rsidRPr="00151E74">
        <w:rPr>
          <w:lang w:val="pt-PT"/>
        </w:rPr>
        <w:t>, equipment, or conditions required for display</w:t>
      </w:r>
      <w:r w:rsidR="00056FDC">
        <w:rPr>
          <w:lang w:val="pt-PT"/>
        </w:rPr>
        <w:t xml:space="preserve">. </w:t>
      </w:r>
      <w:r w:rsidR="00056FDC" w:rsidRPr="006A6A5F">
        <w:rPr>
          <w:lang w:val="pt-PT"/>
        </w:rPr>
        <w:t>(max. 400 characters)</w:t>
      </w:r>
    </w:p>
    <w:p w14:paraId="18EB0A38" w14:textId="11D43577" w:rsidR="00CC27F9" w:rsidRPr="009A0EAD" w:rsidRDefault="00056FDC" w:rsidP="001840F5">
      <w:pPr>
        <w:pStyle w:val="TpicosTopics"/>
        <w:rPr>
          <w:lang w:val="pt-PT"/>
        </w:rPr>
      </w:pPr>
      <w:r>
        <w:rPr>
          <w:lang w:val="pt-PT"/>
        </w:rPr>
        <w:t>Crédito</w:t>
      </w:r>
      <w:r w:rsidR="00521955" w:rsidRPr="009A0EAD">
        <w:rPr>
          <w:lang w:val="pt-PT"/>
        </w:rPr>
        <w:t>s</w:t>
      </w:r>
      <w:r>
        <w:rPr>
          <w:lang w:val="pt-PT"/>
        </w:rPr>
        <w:t xml:space="preserve"> </w:t>
      </w:r>
      <w:r w:rsidR="00787818">
        <w:rPr>
          <w:lang w:val="pt-PT"/>
        </w:rPr>
        <w:t>t</w:t>
      </w:r>
      <w:r>
        <w:rPr>
          <w:lang w:val="pt-PT"/>
        </w:rPr>
        <w:t>écnicos</w:t>
      </w:r>
      <w:r w:rsidR="006A6A5F">
        <w:rPr>
          <w:lang w:val="pt-PT"/>
        </w:rPr>
        <w:t xml:space="preserve"> e colaboração</w:t>
      </w:r>
      <w:r w:rsidR="00521955" w:rsidRPr="009A0EAD">
        <w:rPr>
          <w:lang w:val="pt-PT"/>
        </w:rPr>
        <w:t xml:space="preserve"> </w:t>
      </w:r>
      <w:r w:rsidR="00471897" w:rsidRPr="009A0EAD">
        <w:rPr>
          <w:lang w:val="pt-PT"/>
        </w:rPr>
        <w:t>/</w:t>
      </w:r>
      <w:r w:rsidR="00521955" w:rsidRPr="009A0EAD">
        <w:rPr>
          <w:lang w:val="pt-PT"/>
        </w:rPr>
        <w:t xml:space="preserve"> </w:t>
      </w:r>
      <w:r w:rsidR="006A6A5F">
        <w:rPr>
          <w:lang w:val="pt-PT"/>
        </w:rPr>
        <w:t>Technical credits and collaboration</w:t>
      </w:r>
    </w:p>
    <w:p w14:paraId="1FD0831A" w14:textId="73F606BE" w:rsidR="00CC27F9" w:rsidRPr="00771BD2" w:rsidRDefault="006A6A5F" w:rsidP="00056FDC">
      <w:pPr>
        <w:pStyle w:val="TextoText"/>
        <w:rPr>
          <w:lang w:val="pt-PT"/>
        </w:rPr>
      </w:pPr>
      <w:r>
        <w:rPr>
          <w:lang w:val="pt-PT"/>
        </w:rPr>
        <w:t>M</w:t>
      </w:r>
      <w:r w:rsidR="00056FDC" w:rsidRPr="00056FDC">
        <w:rPr>
          <w:lang w:val="pt-PT"/>
        </w:rPr>
        <w:t>encionar assistentes, coletivos ou instituições envolvidas</w:t>
      </w:r>
      <w:r>
        <w:rPr>
          <w:lang w:val="pt-PT"/>
        </w:rPr>
        <w:t xml:space="preserve">. </w:t>
      </w:r>
      <w:r w:rsidRPr="00056FDC">
        <w:rPr>
          <w:lang w:val="pt-PT"/>
        </w:rPr>
        <w:t>(máx. 300 caracteres)</w:t>
      </w:r>
      <w:r w:rsidR="00771BD2">
        <w:rPr>
          <w:lang w:val="pt-PT"/>
        </w:rPr>
        <w:br/>
      </w:r>
      <w:r w:rsidRPr="006A6A5F">
        <w:t>L</w:t>
      </w:r>
      <w:r w:rsidR="00056FDC" w:rsidRPr="006A6A5F">
        <w:t>ist assistants, collectives, or partner institutions involved</w:t>
      </w:r>
      <w:r w:rsidRPr="006A6A5F">
        <w:t xml:space="preserve"> (max. 300 characters)</w:t>
      </w:r>
      <w:r>
        <w:t>.</w:t>
      </w:r>
    </w:p>
    <w:p w14:paraId="1D424042" w14:textId="32773162" w:rsidR="00CC27F9" w:rsidRPr="008A142C" w:rsidRDefault="008A142C" w:rsidP="001840F5">
      <w:pPr>
        <w:pStyle w:val="TpicosTopics"/>
        <w:rPr>
          <w:lang w:val="pt-PT"/>
        </w:rPr>
      </w:pPr>
      <w:r w:rsidRPr="008A142C">
        <w:rPr>
          <w:lang w:val="pt-PT"/>
        </w:rPr>
        <w:lastRenderedPageBreak/>
        <w:t>Imagens o</w:t>
      </w:r>
      <w:r w:rsidR="001B20BB">
        <w:rPr>
          <w:lang w:val="pt-PT"/>
        </w:rPr>
        <w:t>u</w:t>
      </w:r>
      <w:r w:rsidRPr="008A142C">
        <w:rPr>
          <w:lang w:val="pt-PT"/>
        </w:rPr>
        <w:t xml:space="preserve"> documenta</w:t>
      </w:r>
      <w:r>
        <w:rPr>
          <w:lang w:val="pt-PT"/>
        </w:rPr>
        <w:t>ção visual</w:t>
      </w:r>
      <w:r w:rsidR="00521955" w:rsidRPr="008A142C">
        <w:rPr>
          <w:lang w:val="pt-PT"/>
        </w:rPr>
        <w:t xml:space="preserve"> / </w:t>
      </w:r>
      <w:r w:rsidRPr="008A142C">
        <w:rPr>
          <w:lang w:val="pt-PT"/>
        </w:rPr>
        <w:t>Images or visual documentation</w:t>
      </w:r>
    </w:p>
    <w:p w14:paraId="71379555" w14:textId="4089DD41" w:rsidR="00CC27F9" w:rsidRPr="004A6C42" w:rsidRDefault="008A142C" w:rsidP="006A6A5F">
      <w:pPr>
        <w:pStyle w:val="TextoText"/>
        <w:rPr>
          <w:lang w:val="pt-PT"/>
        </w:rPr>
      </w:pPr>
      <w:r>
        <w:rPr>
          <w:lang w:val="pt-PT"/>
        </w:rPr>
        <w:t>A</w:t>
      </w:r>
      <w:r w:rsidR="006A6A5F" w:rsidRPr="006A6A5F">
        <w:rPr>
          <w:lang w:val="pt-PT"/>
        </w:rPr>
        <w:t>té 5 ficheiros (.jpg ou .png) ou links para vídeo/som (YouTube, Vimeo, etc.), até 50 MB no total.</w:t>
      </w:r>
      <w:r w:rsidR="004A6C42">
        <w:rPr>
          <w:lang w:val="pt-PT"/>
        </w:rPr>
        <w:br/>
      </w:r>
      <w:r w:rsidR="00521955" w:rsidRPr="00521955">
        <w:t>U</w:t>
      </w:r>
      <w:r w:rsidR="006A6A5F" w:rsidRPr="00521955">
        <w:t>p to 5 files (.jpg or .</w:t>
      </w:r>
      <w:proofErr w:type="spellStart"/>
      <w:r w:rsidR="006A6A5F" w:rsidRPr="00521955">
        <w:t>png</w:t>
      </w:r>
      <w:proofErr w:type="spellEnd"/>
      <w:r w:rsidR="006A6A5F" w:rsidRPr="00521955">
        <w:t>) or links to video/sound (YouTube, Vimeo, etc.), up to 50 MB total.</w:t>
      </w:r>
    </w:p>
    <w:p w14:paraId="1383F7D6" w14:textId="77777777" w:rsidR="00CC27F9" w:rsidRPr="006A6A5F" w:rsidRDefault="00521955" w:rsidP="001840F5">
      <w:pPr>
        <w:pStyle w:val="TpicosTopics"/>
        <w:rPr>
          <w:lang w:val="pt-PT"/>
        </w:rPr>
      </w:pPr>
      <w:r w:rsidRPr="006A6A5F">
        <w:rPr>
          <w:lang w:val="pt-PT"/>
        </w:rPr>
        <w:t>Referências / References (APA 7ª edição)</w:t>
      </w:r>
    </w:p>
    <w:p w14:paraId="5FD4D1EB" w14:textId="7EE365C1" w:rsidR="00CC27F9" w:rsidRDefault="00521955" w:rsidP="001840F5">
      <w:pPr>
        <w:pStyle w:val="TextorefernciasTextReferences"/>
      </w:pPr>
      <w:r w:rsidRPr="009A0EAD">
        <w:rPr>
          <w:lang w:val="pt-PT"/>
        </w:rPr>
        <w:t xml:space="preserve">Apresente aqui as referências bibliográficas formatadas segundo as normas APA 7ª edição. </w:t>
      </w:r>
      <w:r w:rsidR="00471897" w:rsidRPr="009A0EAD">
        <w:rPr>
          <w:lang w:val="pt-PT"/>
        </w:rPr>
        <w:br/>
      </w:r>
      <w:r w:rsidRPr="00A526C8">
        <w:t>List the bibliographic references formatted according to APA 7th edition.</w:t>
      </w:r>
    </w:p>
    <w:p w14:paraId="245207A4" w14:textId="77777777" w:rsidR="00056FDC" w:rsidRPr="00056FDC" w:rsidRDefault="00056FDC" w:rsidP="009A0EAD">
      <w:pPr>
        <w:pStyle w:val="TextorefernciasTextReferences"/>
      </w:pPr>
    </w:p>
    <w:p w14:paraId="639C7974" w14:textId="77777777" w:rsidR="009A0EAD" w:rsidRPr="00471897" w:rsidRDefault="009A0EAD" w:rsidP="001840F5">
      <w:pPr>
        <w:pStyle w:val="TextorefernciasTextReferences"/>
      </w:pPr>
    </w:p>
    <w:sectPr w:rsidR="009A0EAD" w:rsidRPr="00471897" w:rsidSect="0003461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9800B" w14:textId="77777777" w:rsidR="00C63545" w:rsidRDefault="00C63545">
      <w:pPr>
        <w:spacing w:after="0" w:line="240" w:lineRule="auto"/>
      </w:pPr>
      <w:r>
        <w:separator/>
      </w:r>
    </w:p>
  </w:endnote>
  <w:endnote w:type="continuationSeparator" w:id="0">
    <w:p w14:paraId="255DA24B" w14:textId="77777777" w:rsidR="00C63545" w:rsidRDefault="00C63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4CE69" w14:textId="77777777" w:rsidR="00C63545" w:rsidRDefault="00C63545">
      <w:pPr>
        <w:spacing w:after="0" w:line="240" w:lineRule="auto"/>
      </w:pPr>
      <w:r>
        <w:separator/>
      </w:r>
    </w:p>
  </w:footnote>
  <w:footnote w:type="continuationSeparator" w:id="0">
    <w:p w14:paraId="7FF07022" w14:textId="77777777" w:rsidR="00C63545" w:rsidRDefault="00C63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C8312" w14:textId="247D4A68" w:rsidR="00CC27F9" w:rsidRPr="009A0EAD" w:rsidRDefault="00471897">
    <w:pPr>
      <w:pStyle w:val="Cabealho"/>
      <w:jc w:val="center"/>
    </w:pPr>
    <w:r w:rsidRPr="009A0EAD">
      <w:t xml:space="preserve">NINE | 1st International Conference on </w:t>
    </w:r>
    <w:r w:rsidR="00395DD9" w:rsidRPr="009A0EAD">
      <w:t>A</w:t>
    </w:r>
    <w:r w:rsidRPr="009A0EAD">
      <w:t>rtistic Research and Design Methodologies</w:t>
    </w:r>
    <w:r w:rsidR="0048467A" w:rsidRPr="009A0EAD">
      <w:t>, Mirandela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mmarc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mmarc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8371840">
    <w:abstractNumId w:val="8"/>
  </w:num>
  <w:num w:numId="2" w16cid:durableId="2002343456">
    <w:abstractNumId w:val="6"/>
  </w:num>
  <w:num w:numId="3" w16cid:durableId="2036418745">
    <w:abstractNumId w:val="5"/>
  </w:num>
  <w:num w:numId="4" w16cid:durableId="38287013">
    <w:abstractNumId w:val="4"/>
  </w:num>
  <w:num w:numId="5" w16cid:durableId="1053694843">
    <w:abstractNumId w:val="7"/>
  </w:num>
  <w:num w:numId="6" w16cid:durableId="2011716254">
    <w:abstractNumId w:val="3"/>
  </w:num>
  <w:num w:numId="7" w16cid:durableId="1439257532">
    <w:abstractNumId w:val="2"/>
  </w:num>
  <w:num w:numId="8" w16cid:durableId="1759598919">
    <w:abstractNumId w:val="1"/>
  </w:num>
  <w:num w:numId="9" w16cid:durableId="407387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6FDC"/>
    <w:rsid w:val="0006063C"/>
    <w:rsid w:val="0015074B"/>
    <w:rsid w:val="00151E74"/>
    <w:rsid w:val="001840F5"/>
    <w:rsid w:val="001B20BB"/>
    <w:rsid w:val="0029639D"/>
    <w:rsid w:val="00326F90"/>
    <w:rsid w:val="00346A30"/>
    <w:rsid w:val="003867F5"/>
    <w:rsid w:val="00390302"/>
    <w:rsid w:val="00395DD9"/>
    <w:rsid w:val="004339F3"/>
    <w:rsid w:val="004507F6"/>
    <w:rsid w:val="00471897"/>
    <w:rsid w:val="0048467A"/>
    <w:rsid w:val="004A6C42"/>
    <w:rsid w:val="004B2E9B"/>
    <w:rsid w:val="00521955"/>
    <w:rsid w:val="00521979"/>
    <w:rsid w:val="0052773F"/>
    <w:rsid w:val="00552AAD"/>
    <w:rsid w:val="0061111F"/>
    <w:rsid w:val="00690AA4"/>
    <w:rsid w:val="006A6A5F"/>
    <w:rsid w:val="00771BD2"/>
    <w:rsid w:val="00787818"/>
    <w:rsid w:val="007A5856"/>
    <w:rsid w:val="008A142C"/>
    <w:rsid w:val="008D651B"/>
    <w:rsid w:val="008E5A0C"/>
    <w:rsid w:val="00943113"/>
    <w:rsid w:val="009A0EAD"/>
    <w:rsid w:val="00A526C8"/>
    <w:rsid w:val="00AA1D8D"/>
    <w:rsid w:val="00B47730"/>
    <w:rsid w:val="00C63545"/>
    <w:rsid w:val="00CA1FE4"/>
    <w:rsid w:val="00CB0664"/>
    <w:rsid w:val="00CC27F9"/>
    <w:rsid w:val="00D45F0A"/>
    <w:rsid w:val="00E939FE"/>
    <w:rsid w:val="00EC3B52"/>
    <w:rsid w:val="00FC693F"/>
    <w:rsid w:val="00FC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C6B82"/>
  <w14:defaultImageDpi w14:val="300"/>
  <w15:docId w15:val="{54BB9D3A-27BA-FE4B-92B3-28F080A0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  <w:sz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618BF"/>
  </w:style>
  <w:style w:type="paragraph" w:styleId="Rodap">
    <w:name w:val="footer"/>
    <w:basedOn w:val="Normal"/>
    <w:link w:val="Rodap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te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arter"/>
    <w:uiPriority w:val="99"/>
    <w:unhideWhenUsed/>
    <w:rsid w:val="00AA1D8D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AA1D8D"/>
  </w:style>
  <w:style w:type="paragraph" w:styleId="Corpodetexto2">
    <w:name w:val="Body Text 2"/>
    <w:basedOn w:val="Normal"/>
    <w:link w:val="Corpodetexto2Carter"/>
    <w:uiPriority w:val="99"/>
    <w:unhideWhenUsed/>
    <w:rsid w:val="00AA1D8D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AA1D8D"/>
  </w:style>
  <w:style w:type="paragraph" w:styleId="Corpodetexto3">
    <w:name w:val="Body Text 3"/>
    <w:basedOn w:val="Normal"/>
    <w:link w:val="Corpodetexto3Carte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mmarc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mmarc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mmarc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arte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arter">
    <w:name w:val="Texto de macro Caráter"/>
    <w:basedOn w:val="Tipodeletrapredefinidodopargraf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arter"/>
    <w:uiPriority w:val="29"/>
    <w:qFormat/>
    <w:rsid w:val="00FC693F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FC693F"/>
    <w:rPr>
      <w:b/>
      <w:bCs/>
    </w:rPr>
  </w:style>
  <w:style w:type="character" w:styleId="nfase">
    <w:name w:val="Emphasis"/>
    <w:basedOn w:val="Tipodeletrapredefinidodopargraf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Discreta">
    <w:name w:val="Subtle Emphasis"/>
    <w:basedOn w:val="Tipodeletrapredefinidodopargraf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Tipodeletrapredefinidodopargraf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FC693F"/>
    <w:rPr>
      <w:b/>
      <w:bCs/>
      <w:smallCaps/>
      <w:spacing w:val="5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elha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Cor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Cor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Cor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Cor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Cor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Cor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Cor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Cor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Cor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Cor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Cor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Cor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elha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elhaClara-Cor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elhaClara-Cor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elhaClara-Cor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elhaClara-Cor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elhaClara-Cor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elhaClara-Cor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Cor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Cor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Cor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Cor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Cor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Cor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elha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Mdia1-Cor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Mdia1-Cor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Mdia1-Cor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Mdia1-Cor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Mdia1-Cor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Mdia1-Cor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elha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elhaMdia3-Cor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elhaMdia3-Cor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elhaMdia3-Cor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elhaMdia3-Cor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elhaMdia3-Cor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elhaMdia3-Cor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Cor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Cor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Cor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Cor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Cor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Cor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olorido-Cor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Cor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Cor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Cor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Cor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Cor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Cor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elha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Colorida-Cor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Colorida-Cor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Colorida-Cor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Colorida-Cor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Colorida-Cor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Colorida-Cor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Title">
    <w:name w:val="Título | Title"/>
    <w:basedOn w:val="Normal"/>
    <w:qFormat/>
    <w:rsid w:val="00A526C8"/>
    <w:pPr>
      <w:jc w:val="center"/>
    </w:pPr>
    <w:rPr>
      <w:b/>
      <w:color w:val="000000" w:themeColor="text1"/>
      <w:sz w:val="40"/>
    </w:rPr>
  </w:style>
  <w:style w:type="paragraph" w:customStyle="1" w:styleId="AfiliaoAffiliation">
    <w:name w:val="Afiliação | Affiliation"/>
    <w:basedOn w:val="Normal"/>
    <w:qFormat/>
    <w:rsid w:val="00A526C8"/>
    <w:pPr>
      <w:jc w:val="center"/>
    </w:pPr>
    <w:rPr>
      <w:i/>
      <w:color w:val="000000" w:themeColor="text1"/>
    </w:rPr>
  </w:style>
  <w:style w:type="paragraph" w:customStyle="1" w:styleId="TpicosTopics">
    <w:name w:val="Tópicos | Topics"/>
    <w:basedOn w:val="Ttulo1"/>
    <w:qFormat/>
    <w:rsid w:val="00A526C8"/>
    <w:rPr>
      <w:color w:val="000000" w:themeColor="text1"/>
    </w:rPr>
  </w:style>
  <w:style w:type="paragraph" w:customStyle="1" w:styleId="TextoText">
    <w:name w:val="Texto | Text"/>
    <w:basedOn w:val="Normal"/>
    <w:qFormat/>
    <w:rsid w:val="00A526C8"/>
    <w:pPr>
      <w:spacing w:line="360" w:lineRule="auto"/>
    </w:pPr>
    <w:rPr>
      <w:color w:val="000000" w:themeColor="text1"/>
    </w:rPr>
  </w:style>
  <w:style w:type="paragraph" w:customStyle="1" w:styleId="TextorefernciasTextReferences">
    <w:name w:val="Texto referências | Text References"/>
    <w:basedOn w:val="Normal"/>
    <w:qFormat/>
    <w:rsid w:val="00A526C8"/>
    <w:pPr>
      <w:spacing w:line="360" w:lineRule="auto"/>
    </w:pPr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Ana Pinto</cp:lastModifiedBy>
  <cp:revision>2</cp:revision>
  <dcterms:created xsi:type="dcterms:W3CDTF">2025-10-07T09:52:00Z</dcterms:created>
  <dcterms:modified xsi:type="dcterms:W3CDTF">2025-10-07T09:52:00Z</dcterms:modified>
  <cp:category/>
</cp:coreProperties>
</file>