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8CAA" w14:textId="0373DFF0" w:rsidR="00CC27F9" w:rsidRPr="009C02AB" w:rsidRDefault="009C02AB" w:rsidP="00346A30">
      <w:pPr>
        <w:pStyle w:val="TtuloTitle"/>
        <w:rPr>
          <w:lang w:val="pt-PT"/>
        </w:rPr>
      </w:pPr>
      <w:r>
        <w:rPr>
          <w:lang w:val="pt-PT"/>
        </w:rPr>
        <w:t>Poster</w:t>
      </w:r>
      <w:r w:rsidR="00CF38D0" w:rsidRPr="009C02AB">
        <w:rPr>
          <w:lang w:val="pt-PT"/>
        </w:rPr>
        <w:t xml:space="preserve"> / </w:t>
      </w:r>
      <w:r>
        <w:rPr>
          <w:lang w:val="pt-PT"/>
        </w:rPr>
        <w:t>Poster</w:t>
      </w:r>
    </w:p>
    <w:p w14:paraId="12855FB4" w14:textId="77777777" w:rsidR="00CC27F9" w:rsidRPr="009C02AB" w:rsidRDefault="00CF38D0" w:rsidP="00346A30">
      <w:pPr>
        <w:pStyle w:val="AfiliaoAffiliation"/>
        <w:rPr>
          <w:lang w:val="pt-PT"/>
        </w:rPr>
      </w:pPr>
      <w:r w:rsidRPr="009C02AB">
        <w:rPr>
          <w:lang w:val="pt-PT"/>
        </w:rPr>
        <w:t>Nome(s) do(s) Autor(es) / Author(s)</w:t>
      </w:r>
    </w:p>
    <w:p w14:paraId="1F9ED303" w14:textId="5ABC1E03" w:rsidR="001840F5" w:rsidRPr="009C02AB" w:rsidRDefault="00CF38D0" w:rsidP="00346A30">
      <w:pPr>
        <w:pStyle w:val="AfiliaoAffiliation"/>
        <w:rPr>
          <w:lang w:val="pt-PT"/>
        </w:rPr>
      </w:pPr>
      <w:r w:rsidRPr="009C02AB">
        <w:rPr>
          <w:lang w:val="pt-PT"/>
        </w:rPr>
        <w:t>Afiliação(ões) Institucional(ais) / Institutional Affiliation(s)</w:t>
      </w:r>
    </w:p>
    <w:p w14:paraId="5AB93DA7" w14:textId="074C928D" w:rsidR="00CC27F9" w:rsidRPr="009C02AB" w:rsidRDefault="00CF38D0" w:rsidP="00346A30">
      <w:pPr>
        <w:pStyle w:val="TpicosTopics"/>
        <w:rPr>
          <w:lang w:val="pt-PT"/>
        </w:rPr>
      </w:pPr>
      <w:r w:rsidRPr="009C02AB">
        <w:rPr>
          <w:lang w:val="pt-PT"/>
        </w:rPr>
        <w:t>Resumo / Abstract</w:t>
      </w:r>
    </w:p>
    <w:p w14:paraId="44F7DBCA" w14:textId="54CE7D64" w:rsidR="00471AE1" w:rsidRDefault="00CF38D0" w:rsidP="00690AA4">
      <w:pPr>
        <w:pStyle w:val="TextoText"/>
        <w:rPr>
          <w:lang w:val="pt-PT"/>
        </w:rPr>
      </w:pPr>
      <w:r w:rsidRPr="009C02AB">
        <w:rPr>
          <w:lang w:val="pt-PT"/>
        </w:rPr>
        <w:t>Insira aqui o resumo d</w:t>
      </w:r>
      <w:r w:rsidR="00471AE1">
        <w:rPr>
          <w:lang w:val="pt-PT"/>
        </w:rPr>
        <w:t xml:space="preserve">o poster e indique por favor se é artístico ou académico. </w:t>
      </w:r>
      <w:r w:rsidRPr="009C02AB">
        <w:rPr>
          <w:lang w:val="pt-PT"/>
        </w:rPr>
        <w:t xml:space="preserve">(máx. 1000 palavras). </w:t>
      </w:r>
    </w:p>
    <w:p w14:paraId="1BB002F5" w14:textId="41E7432A" w:rsidR="00CC27F9" w:rsidRPr="00471897" w:rsidRDefault="00CF38D0" w:rsidP="00690AA4">
      <w:pPr>
        <w:pStyle w:val="TextoText"/>
      </w:pPr>
      <w:r w:rsidRPr="00471897">
        <w:t xml:space="preserve">Insert here the abstract of the </w:t>
      </w:r>
      <w:r w:rsidR="00471AE1">
        <w:t>poster</w:t>
      </w:r>
      <w:r w:rsidR="00471AE1" w:rsidRPr="00471AE1">
        <w:t xml:space="preserve"> and whether it’s artistic or academic.</w:t>
      </w:r>
      <w:r w:rsidRPr="00471897">
        <w:t xml:space="preserve"> (max. 1000 words). </w:t>
      </w:r>
    </w:p>
    <w:p w14:paraId="4A6E2441" w14:textId="77777777" w:rsidR="00CC27F9" w:rsidRPr="009C02AB" w:rsidRDefault="00CF38D0" w:rsidP="001840F5">
      <w:pPr>
        <w:pStyle w:val="TpicosTopics"/>
        <w:rPr>
          <w:lang w:val="pt-PT"/>
        </w:rPr>
      </w:pPr>
      <w:r w:rsidRPr="009C02AB">
        <w:rPr>
          <w:lang w:val="pt-PT"/>
        </w:rPr>
        <w:t>Palavras-chave / Keywords</w:t>
      </w:r>
    </w:p>
    <w:p w14:paraId="195DC22B" w14:textId="0E57582D" w:rsidR="000B198A" w:rsidRPr="00471897" w:rsidRDefault="00CF38D0" w:rsidP="00690AA4">
      <w:pPr>
        <w:pStyle w:val="TextoText"/>
      </w:pPr>
      <w:r w:rsidRPr="009C02AB">
        <w:rPr>
          <w:lang w:val="pt-PT"/>
        </w:rPr>
        <w:t>Indique 3 a 5 palavras-chave separadas por vírgulas.</w:t>
      </w:r>
      <w:r w:rsidR="00471897" w:rsidRPr="009C02AB">
        <w:rPr>
          <w:lang w:val="pt-PT"/>
        </w:rPr>
        <w:br/>
      </w:r>
      <w:r w:rsidRPr="00471897">
        <w:t>Indicate 3 to 5 keywords separated by commas.</w:t>
      </w:r>
    </w:p>
    <w:p w14:paraId="0DE0536E" w14:textId="65452354" w:rsidR="000B198A" w:rsidRDefault="000B198A" w:rsidP="001840F5">
      <w:pPr>
        <w:pStyle w:val="TpicosTopics"/>
        <w:rPr>
          <w:lang w:val="pt-PT"/>
        </w:rPr>
      </w:pPr>
      <w:r w:rsidRPr="000B198A">
        <w:rPr>
          <w:lang w:val="pt-PT"/>
        </w:rPr>
        <w:t xml:space="preserve">Formato e apresentação </w:t>
      </w:r>
      <w:r w:rsidR="00CF38D0">
        <w:rPr>
          <w:lang w:val="pt-PT"/>
        </w:rPr>
        <w:t xml:space="preserve">/ </w:t>
      </w:r>
      <w:r w:rsidR="00CF38D0" w:rsidRPr="00CF38D0">
        <w:rPr>
          <w:lang w:val="pt-PT"/>
        </w:rPr>
        <w:t>Format and presentation</w:t>
      </w:r>
    </w:p>
    <w:p w14:paraId="4EAF5D43" w14:textId="1264C1D6" w:rsidR="00CF38D0" w:rsidRDefault="000B198A" w:rsidP="00F967B5">
      <w:pPr>
        <w:pStyle w:val="TextorefernciasTextReferences"/>
      </w:pPr>
      <w:r>
        <w:rPr>
          <w:lang w:val="pt-PT"/>
        </w:rPr>
        <w:t>E</w:t>
      </w:r>
      <w:r w:rsidRPr="000B198A">
        <w:rPr>
          <w:lang w:val="pt-PT"/>
        </w:rPr>
        <w:t>specificar se o poster será impresso (dimensões recomendadas: A1 vertical) ou digital (PDF)</w:t>
      </w:r>
      <w:r>
        <w:rPr>
          <w:lang w:val="pt-PT"/>
        </w:rPr>
        <w:t xml:space="preserve"> </w:t>
      </w:r>
      <w:r w:rsidRPr="000B198A">
        <w:rPr>
          <w:lang w:val="pt-PT"/>
        </w:rPr>
        <w:t>(máx. 200 caracteres)</w:t>
      </w:r>
      <w:r>
        <w:rPr>
          <w:lang w:val="pt-PT"/>
        </w:rPr>
        <w:t>.</w:t>
      </w:r>
      <w:r w:rsidR="00CF38D0" w:rsidRPr="00CF38D0">
        <w:rPr>
          <w:lang w:val="pt-PT"/>
        </w:rPr>
        <w:t xml:space="preserve"> </w:t>
      </w:r>
    </w:p>
    <w:p w14:paraId="0E84D437" w14:textId="3EC35D13" w:rsidR="000B198A" w:rsidRPr="00CF38D0" w:rsidRDefault="00CF38D0" w:rsidP="00F967B5">
      <w:pPr>
        <w:pStyle w:val="TextorefernciasTextReferences"/>
      </w:pPr>
      <w:r>
        <w:t>S</w:t>
      </w:r>
      <w:r w:rsidRPr="00CF38D0">
        <w:t>pecify whether the poster will be printed (recommended size: A1 vertical) or digital (PDF)</w:t>
      </w:r>
      <w:r>
        <w:t xml:space="preserve"> </w:t>
      </w:r>
      <w:r w:rsidRPr="00CF38D0">
        <w:t>(max. 200 characters)</w:t>
      </w:r>
      <w:r>
        <w:t>.</w:t>
      </w:r>
    </w:p>
    <w:p w14:paraId="1383F7D6" w14:textId="599A41EF" w:rsidR="00CC27F9" w:rsidRPr="00471AE1" w:rsidRDefault="00CF38D0" w:rsidP="001840F5">
      <w:pPr>
        <w:pStyle w:val="TpicosTopics"/>
        <w:rPr>
          <w:lang w:val="pt-PT"/>
        </w:rPr>
      </w:pPr>
      <w:r w:rsidRPr="00471AE1">
        <w:rPr>
          <w:lang w:val="pt-PT"/>
        </w:rPr>
        <w:t>Referências / References (APA 7ª edição)</w:t>
      </w:r>
    </w:p>
    <w:p w14:paraId="5FD4D1EB" w14:textId="7EE365C1" w:rsidR="00CC27F9" w:rsidRDefault="00CF38D0" w:rsidP="001840F5">
      <w:pPr>
        <w:pStyle w:val="TextorefernciasTextReferences"/>
      </w:pPr>
      <w:r w:rsidRPr="009C02AB">
        <w:rPr>
          <w:lang w:val="pt-PT"/>
        </w:rPr>
        <w:t xml:space="preserve">Apresente aqui as referências bibliográficas formatadas segundo as normas APA 7ª edição. </w:t>
      </w:r>
      <w:r w:rsidR="00471897" w:rsidRPr="009C02AB">
        <w:rPr>
          <w:lang w:val="pt-PT"/>
        </w:rPr>
        <w:br/>
      </w:r>
      <w:r w:rsidRPr="00A526C8">
        <w:t>List the bibliographic references formatted according to APA 7th edition.</w:t>
      </w:r>
    </w:p>
    <w:p w14:paraId="13617EC1" w14:textId="226773EF" w:rsidR="00471AE1" w:rsidRPr="00D600D0" w:rsidRDefault="00471AE1" w:rsidP="00471AE1">
      <w:pPr>
        <w:pStyle w:val="TpicosTopics"/>
      </w:pPr>
      <w:r w:rsidRPr="00D600D0">
        <w:t>Poster / Poster</w:t>
      </w:r>
    </w:p>
    <w:p w14:paraId="63C9B685" w14:textId="6C75EE9C" w:rsidR="000102B8" w:rsidRPr="000102B8" w:rsidRDefault="00D600D0" w:rsidP="000102B8">
      <w:pPr>
        <w:pStyle w:val="TextorefernciasTextReferences"/>
        <w:rPr>
          <w:lang w:val="pt-PT"/>
        </w:rPr>
      </w:pPr>
      <w:r w:rsidRPr="000B198A">
        <w:rPr>
          <w:lang w:val="pt-PT"/>
        </w:rPr>
        <w:t xml:space="preserve">Esboço ou </w:t>
      </w:r>
      <w:r w:rsidR="006B334E">
        <w:rPr>
          <w:lang w:val="pt-PT"/>
        </w:rPr>
        <w:t>versão preliminar</w:t>
      </w:r>
      <w:r w:rsidRPr="000B198A">
        <w:rPr>
          <w:lang w:val="pt-PT"/>
        </w:rPr>
        <w:t xml:space="preserve"> do layout, em formato .jpg ou .png (máx. 10 MB).</w:t>
      </w:r>
      <w:r w:rsidR="000102B8">
        <w:rPr>
          <w:lang w:val="pt-PT"/>
        </w:rPr>
        <w:br/>
      </w:r>
      <w:proofErr w:type="spellStart"/>
      <w:r w:rsidR="000102B8">
        <w:t>Inclua</w:t>
      </w:r>
      <w:proofErr w:type="spellEnd"/>
      <w:r w:rsidR="000102B8">
        <w:t xml:space="preserve"> no poster a </w:t>
      </w:r>
      <w:proofErr w:type="spellStart"/>
      <w:r w:rsidR="000102B8">
        <w:t>imagem</w:t>
      </w:r>
      <w:proofErr w:type="spellEnd"/>
      <w:r w:rsidR="000102B8">
        <w:t xml:space="preserve"> </w:t>
      </w:r>
      <w:r w:rsidR="000102B8" w:rsidRPr="000102B8">
        <w:t>NINE_TEMPLATE_POSTER-</w:t>
      </w:r>
      <w:proofErr w:type="spellStart"/>
      <w:r w:rsidR="000102B8" w:rsidRPr="000102B8">
        <w:t>logos</w:t>
      </w:r>
      <w:r w:rsidR="000102B8">
        <w:t>.eps</w:t>
      </w:r>
      <w:proofErr w:type="spellEnd"/>
    </w:p>
    <w:p w14:paraId="3E5C7F97" w14:textId="49F9BA8C" w:rsidR="000102B8" w:rsidRPr="00D600D0" w:rsidRDefault="00D600D0" w:rsidP="001840F5">
      <w:pPr>
        <w:pStyle w:val="TextorefernciasTextReferences"/>
      </w:pPr>
      <w:r w:rsidRPr="00D600D0">
        <w:t>Sketch or preview of the layout in .jpg or .</w:t>
      </w:r>
      <w:proofErr w:type="spellStart"/>
      <w:r w:rsidRPr="00D600D0">
        <w:t>png</w:t>
      </w:r>
      <w:proofErr w:type="spellEnd"/>
      <w:r w:rsidRPr="00D600D0">
        <w:t xml:space="preserve"> format (max. 10 MB).</w:t>
      </w:r>
      <w:r w:rsidR="000102B8">
        <w:br/>
      </w:r>
      <w:r w:rsidR="000102B8">
        <w:t>Inclu</w:t>
      </w:r>
      <w:r w:rsidR="000102B8">
        <w:t>de</w:t>
      </w:r>
      <w:r w:rsidR="000102B8">
        <w:t xml:space="preserve"> </w:t>
      </w:r>
      <w:r w:rsidR="000102B8">
        <w:t>in the poster the image</w:t>
      </w:r>
      <w:r w:rsidR="000102B8">
        <w:t xml:space="preserve"> </w:t>
      </w:r>
      <w:r w:rsidR="000102B8" w:rsidRPr="000102B8">
        <w:t>NINE_TEMPLATE_POSTER-</w:t>
      </w:r>
      <w:proofErr w:type="spellStart"/>
      <w:r w:rsidR="000102B8" w:rsidRPr="000102B8">
        <w:t>logos</w:t>
      </w:r>
      <w:r w:rsidR="000102B8">
        <w:t>.eps</w:t>
      </w:r>
      <w:proofErr w:type="spellEnd"/>
    </w:p>
    <w:sectPr w:rsidR="000102B8" w:rsidRPr="00D600D0" w:rsidSect="0003461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1B91D" w14:textId="77777777" w:rsidR="00A750E3" w:rsidRDefault="00A750E3">
      <w:pPr>
        <w:spacing w:after="0" w:line="240" w:lineRule="auto"/>
      </w:pPr>
      <w:r>
        <w:separator/>
      </w:r>
    </w:p>
  </w:endnote>
  <w:endnote w:type="continuationSeparator" w:id="0">
    <w:p w14:paraId="64F40326" w14:textId="77777777" w:rsidR="00A750E3" w:rsidRDefault="00A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521AE" w14:textId="77777777" w:rsidR="00A750E3" w:rsidRDefault="00A750E3">
      <w:pPr>
        <w:spacing w:after="0" w:line="240" w:lineRule="auto"/>
      </w:pPr>
      <w:r>
        <w:separator/>
      </w:r>
    </w:p>
  </w:footnote>
  <w:footnote w:type="continuationSeparator" w:id="0">
    <w:p w14:paraId="1335DA1D" w14:textId="77777777" w:rsidR="00A750E3" w:rsidRDefault="00A75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C8312" w14:textId="247D4A68" w:rsidR="00CC27F9" w:rsidRPr="009C02AB" w:rsidRDefault="00471897">
    <w:pPr>
      <w:pStyle w:val="Cabealho"/>
      <w:jc w:val="center"/>
    </w:pPr>
    <w:r w:rsidRPr="009C02AB">
      <w:t xml:space="preserve">NINE | 1st International Conference on </w:t>
    </w:r>
    <w:r w:rsidR="00395DD9" w:rsidRPr="009C02AB">
      <w:t>A</w:t>
    </w:r>
    <w:r w:rsidRPr="009C02AB">
      <w:t>rtistic Research and Design Methodologies</w:t>
    </w:r>
    <w:r w:rsidR="0048467A" w:rsidRPr="009C02AB">
      <w:t>, Mirandela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mmarc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mmarc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8371840">
    <w:abstractNumId w:val="8"/>
  </w:num>
  <w:num w:numId="2" w16cid:durableId="2002343456">
    <w:abstractNumId w:val="6"/>
  </w:num>
  <w:num w:numId="3" w16cid:durableId="2036418745">
    <w:abstractNumId w:val="5"/>
  </w:num>
  <w:num w:numId="4" w16cid:durableId="38287013">
    <w:abstractNumId w:val="4"/>
  </w:num>
  <w:num w:numId="5" w16cid:durableId="1053694843">
    <w:abstractNumId w:val="7"/>
  </w:num>
  <w:num w:numId="6" w16cid:durableId="2011716254">
    <w:abstractNumId w:val="3"/>
  </w:num>
  <w:num w:numId="7" w16cid:durableId="1439257532">
    <w:abstractNumId w:val="2"/>
  </w:num>
  <w:num w:numId="8" w16cid:durableId="1759598919">
    <w:abstractNumId w:val="1"/>
  </w:num>
  <w:num w:numId="9" w16cid:durableId="407387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02B8"/>
    <w:rsid w:val="00034616"/>
    <w:rsid w:val="0006063C"/>
    <w:rsid w:val="000B198A"/>
    <w:rsid w:val="0015074B"/>
    <w:rsid w:val="001840F5"/>
    <w:rsid w:val="001A2DA8"/>
    <w:rsid w:val="0029639D"/>
    <w:rsid w:val="002C1021"/>
    <w:rsid w:val="002F0599"/>
    <w:rsid w:val="00326F90"/>
    <w:rsid w:val="00346A30"/>
    <w:rsid w:val="00390302"/>
    <w:rsid w:val="00395DD9"/>
    <w:rsid w:val="004339F3"/>
    <w:rsid w:val="004507F6"/>
    <w:rsid w:val="00471897"/>
    <w:rsid w:val="00471AE1"/>
    <w:rsid w:val="0048467A"/>
    <w:rsid w:val="00521979"/>
    <w:rsid w:val="0052773F"/>
    <w:rsid w:val="00690AA4"/>
    <w:rsid w:val="006B334E"/>
    <w:rsid w:val="008D651B"/>
    <w:rsid w:val="00943113"/>
    <w:rsid w:val="009C02AB"/>
    <w:rsid w:val="00A526C8"/>
    <w:rsid w:val="00A750E3"/>
    <w:rsid w:val="00AA1D8D"/>
    <w:rsid w:val="00B16EE3"/>
    <w:rsid w:val="00B47730"/>
    <w:rsid w:val="00BA6338"/>
    <w:rsid w:val="00CA1FE4"/>
    <w:rsid w:val="00CB0664"/>
    <w:rsid w:val="00CC27F9"/>
    <w:rsid w:val="00CF38D0"/>
    <w:rsid w:val="00D600D0"/>
    <w:rsid w:val="00E939FE"/>
    <w:rsid w:val="00ED5758"/>
    <w:rsid w:val="00EF522D"/>
    <w:rsid w:val="00F967B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C6B82"/>
  <w14:defaultImageDpi w14:val="300"/>
  <w15:docId w15:val="{54BB9D3A-27BA-FE4B-92B3-28F080A0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  <w:sz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618BF"/>
  </w:style>
  <w:style w:type="paragraph" w:styleId="Rodap">
    <w:name w:val="footer"/>
    <w:basedOn w:val="Normal"/>
    <w:link w:val="Rodap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te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arter"/>
    <w:uiPriority w:val="99"/>
    <w:unhideWhenUsed/>
    <w:rsid w:val="00AA1D8D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AA1D8D"/>
  </w:style>
  <w:style w:type="paragraph" w:styleId="Corpodetexto2">
    <w:name w:val="Body Text 2"/>
    <w:basedOn w:val="Normal"/>
    <w:link w:val="Corpodetexto2Carter"/>
    <w:uiPriority w:val="99"/>
    <w:unhideWhenUsed/>
    <w:rsid w:val="00AA1D8D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AA1D8D"/>
  </w:style>
  <w:style w:type="paragraph" w:styleId="Corpodetexto3">
    <w:name w:val="Body Text 3"/>
    <w:basedOn w:val="Normal"/>
    <w:link w:val="Corpodetexto3Carte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mmarc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mmarc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mmarc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arte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arter">
    <w:name w:val="Texto de macro Caráter"/>
    <w:basedOn w:val="Tipodeletrapredefinidodopargraf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arter"/>
    <w:uiPriority w:val="29"/>
    <w:qFormat/>
    <w:rsid w:val="00FC693F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FC693F"/>
    <w:rPr>
      <w:b/>
      <w:bCs/>
    </w:rPr>
  </w:style>
  <w:style w:type="character" w:styleId="nfase">
    <w:name w:val="Emphasis"/>
    <w:basedOn w:val="Tipodeletrapredefinidodopargraf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Discreta">
    <w:name w:val="Subtle Emphasis"/>
    <w:basedOn w:val="Tipodeletrapredefinidodopargraf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Tipodeletrapredefinidodopargraf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FC693F"/>
    <w:rPr>
      <w:b/>
      <w:bCs/>
      <w:smallCaps/>
      <w:spacing w:val="5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elha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Cor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Cor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Cor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Cor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Cor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Cor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Cor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Cor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Cor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Cor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Cor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Cor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elha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elhaClara-Cor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elhaClara-Cor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elhaClara-Cor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elhaClara-Cor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elhaClara-Cor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elhaClara-Cor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Cor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Cor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Cor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Cor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Cor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Cor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elha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Mdia1-Cor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Mdia1-Cor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Mdia1-Cor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Mdia1-Cor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Mdia1-Cor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Mdia1-Cor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elha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elhaMdia3-Cor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elhaMdia3-Cor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elhaMdia3-Cor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elhaMdia3-Cor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elhaMdia3-Cor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elhaMdia3-Cor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Cor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Cor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Cor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Cor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Cor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Cor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olorido-Cor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Cor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Cor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Cor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Cor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Cor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Cor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elha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Colorida-Cor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Colorida-Cor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Colorida-Cor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Colorida-Cor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Colorida-Cor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Colorida-Cor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Title">
    <w:name w:val="Título | Title"/>
    <w:basedOn w:val="Normal"/>
    <w:qFormat/>
    <w:rsid w:val="00A526C8"/>
    <w:pPr>
      <w:jc w:val="center"/>
    </w:pPr>
    <w:rPr>
      <w:b/>
      <w:color w:val="000000" w:themeColor="text1"/>
      <w:sz w:val="40"/>
    </w:rPr>
  </w:style>
  <w:style w:type="paragraph" w:customStyle="1" w:styleId="AfiliaoAffiliation">
    <w:name w:val="Afiliação | Affiliation"/>
    <w:basedOn w:val="Normal"/>
    <w:qFormat/>
    <w:rsid w:val="00A526C8"/>
    <w:pPr>
      <w:jc w:val="center"/>
    </w:pPr>
    <w:rPr>
      <w:i/>
      <w:color w:val="000000" w:themeColor="text1"/>
    </w:rPr>
  </w:style>
  <w:style w:type="paragraph" w:customStyle="1" w:styleId="TpicosTopics">
    <w:name w:val="Tópicos | Topics"/>
    <w:basedOn w:val="Ttulo1"/>
    <w:qFormat/>
    <w:rsid w:val="00A526C8"/>
    <w:rPr>
      <w:color w:val="000000" w:themeColor="text1"/>
    </w:rPr>
  </w:style>
  <w:style w:type="paragraph" w:customStyle="1" w:styleId="TextoText">
    <w:name w:val="Texto | Text"/>
    <w:basedOn w:val="Normal"/>
    <w:qFormat/>
    <w:rsid w:val="00A526C8"/>
    <w:pPr>
      <w:spacing w:line="360" w:lineRule="auto"/>
    </w:pPr>
    <w:rPr>
      <w:color w:val="000000" w:themeColor="text1"/>
    </w:rPr>
  </w:style>
  <w:style w:type="paragraph" w:customStyle="1" w:styleId="TextorefernciasTextReferences">
    <w:name w:val="Texto referências | Text References"/>
    <w:basedOn w:val="Normal"/>
    <w:qFormat/>
    <w:rsid w:val="00A526C8"/>
    <w:pPr>
      <w:spacing w:line="360" w:lineRule="auto"/>
    </w:pPr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Ana Pinto</cp:lastModifiedBy>
  <cp:revision>5</cp:revision>
  <dcterms:created xsi:type="dcterms:W3CDTF">2025-10-07T09:40:00Z</dcterms:created>
  <dcterms:modified xsi:type="dcterms:W3CDTF">2025-10-07T09:49:00Z</dcterms:modified>
  <cp:category/>
</cp:coreProperties>
</file>