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48CAA" w14:textId="5E29A549" w:rsidR="00CC27F9" w:rsidRPr="008B53BC" w:rsidRDefault="00BE07B0" w:rsidP="00346A30">
      <w:pPr>
        <w:pStyle w:val="TtuloTitle"/>
      </w:pPr>
      <w:proofErr w:type="spellStart"/>
      <w:r>
        <w:t>T</w:t>
      </w:r>
      <w:r w:rsidR="00991ADB" w:rsidRPr="008B53BC">
        <w:t>ítulo</w:t>
      </w:r>
      <w:proofErr w:type="spellEnd"/>
      <w:r w:rsidR="00991ADB" w:rsidRPr="008B53BC">
        <w:t xml:space="preserve"> </w:t>
      </w:r>
      <w:r w:rsidR="00BC30E5" w:rsidRPr="008B53BC">
        <w:t>do Workshop</w:t>
      </w:r>
      <w:r w:rsidR="008B53BC" w:rsidRPr="008B53BC">
        <w:t xml:space="preserve">/Workshop </w:t>
      </w:r>
      <w:r w:rsidR="008B53BC">
        <w:t>Title</w:t>
      </w:r>
    </w:p>
    <w:p w14:paraId="12855FB4" w14:textId="77777777" w:rsidR="00CC27F9" w:rsidRPr="00BC30E5" w:rsidRDefault="00991ADB" w:rsidP="00346A30">
      <w:pPr>
        <w:pStyle w:val="AfiliaoAffiliation"/>
        <w:rPr>
          <w:lang w:val="pt-PT"/>
        </w:rPr>
      </w:pPr>
      <w:r w:rsidRPr="00BC30E5">
        <w:rPr>
          <w:lang w:val="pt-PT"/>
        </w:rPr>
        <w:t>Nome(s) do(s) Autor(es) / Author(s)</w:t>
      </w:r>
    </w:p>
    <w:p w14:paraId="1F9ED303" w14:textId="5ABC1E03" w:rsidR="001840F5" w:rsidRPr="00BC30E5" w:rsidRDefault="00991ADB" w:rsidP="00346A30">
      <w:pPr>
        <w:pStyle w:val="AfiliaoAffiliation"/>
        <w:rPr>
          <w:lang w:val="pt-PT"/>
        </w:rPr>
      </w:pPr>
      <w:r w:rsidRPr="00BC30E5">
        <w:rPr>
          <w:lang w:val="pt-PT"/>
        </w:rPr>
        <w:t>Afiliação(ões) Institucional(ais) / Institutional Affiliation(s)</w:t>
      </w:r>
    </w:p>
    <w:p w14:paraId="5AB93DA7" w14:textId="074C928D" w:rsidR="00CC27F9" w:rsidRPr="00BC30E5" w:rsidRDefault="00991ADB" w:rsidP="00346A30">
      <w:pPr>
        <w:pStyle w:val="TpicosTopics"/>
        <w:rPr>
          <w:lang w:val="pt-PT"/>
        </w:rPr>
      </w:pPr>
      <w:r w:rsidRPr="00BC30E5">
        <w:rPr>
          <w:lang w:val="pt-PT"/>
        </w:rPr>
        <w:t>Resumo / Abstract</w:t>
      </w:r>
    </w:p>
    <w:p w14:paraId="4150DAEB" w14:textId="77777777" w:rsidR="008E76D9" w:rsidRDefault="008E76D9" w:rsidP="00690AA4">
      <w:pPr>
        <w:pStyle w:val="TextoText"/>
        <w:rPr>
          <w:lang w:val="pt-PT"/>
        </w:rPr>
      </w:pPr>
      <w:r>
        <w:rPr>
          <w:lang w:val="pt-PT"/>
        </w:rPr>
        <w:t>A</w:t>
      </w:r>
      <w:r w:rsidRPr="008E76D9">
        <w:rPr>
          <w:lang w:val="pt-PT"/>
        </w:rPr>
        <w:t>presentação dos objetivos, metodologia, estrutura prevista e resultados esperados. Deve indicar a relevância para os temas da conferência e o tipo de envolvimento dos participantes</w:t>
      </w:r>
      <w:r w:rsidR="00991ADB" w:rsidRPr="00BC30E5">
        <w:rPr>
          <w:lang w:val="pt-PT"/>
        </w:rPr>
        <w:t xml:space="preserve"> (máx. 1000 palavras). </w:t>
      </w:r>
    </w:p>
    <w:p w14:paraId="1BB002F5" w14:textId="484503F1" w:rsidR="00CC27F9" w:rsidRPr="00471897" w:rsidRDefault="00202184" w:rsidP="00690AA4">
      <w:pPr>
        <w:pStyle w:val="TextoText"/>
      </w:pPr>
      <w:r>
        <w:t>P</w:t>
      </w:r>
      <w:r w:rsidRPr="00202184">
        <w:t>resentation of objectives, methodology, expected structure, and outcomes. Indicate the relevance to the conference themes and expected participant involvement</w:t>
      </w:r>
      <w:r w:rsidR="00991ADB" w:rsidRPr="00471897">
        <w:t xml:space="preserve"> (max. 1000 words). </w:t>
      </w:r>
    </w:p>
    <w:p w14:paraId="4A6E2441" w14:textId="77777777" w:rsidR="00CC27F9" w:rsidRPr="00BC30E5" w:rsidRDefault="00991ADB" w:rsidP="001840F5">
      <w:pPr>
        <w:pStyle w:val="TpicosTopics"/>
        <w:rPr>
          <w:lang w:val="pt-PT"/>
        </w:rPr>
      </w:pPr>
      <w:r w:rsidRPr="00BC30E5">
        <w:rPr>
          <w:lang w:val="pt-PT"/>
        </w:rPr>
        <w:t>Palavras-chave / Keywords</w:t>
      </w:r>
    </w:p>
    <w:p w14:paraId="6B2FC2C6" w14:textId="02F0108A" w:rsidR="00CC27F9" w:rsidRPr="00471897" w:rsidRDefault="00991ADB" w:rsidP="00690AA4">
      <w:pPr>
        <w:pStyle w:val="TextoText"/>
      </w:pPr>
      <w:r w:rsidRPr="00BC30E5">
        <w:rPr>
          <w:lang w:val="pt-PT"/>
        </w:rPr>
        <w:t>Indique 3 a 5 palavras-chave separadas por vírgulas.</w:t>
      </w:r>
      <w:r w:rsidR="00471897" w:rsidRPr="00BC30E5">
        <w:rPr>
          <w:lang w:val="pt-PT"/>
        </w:rPr>
        <w:br/>
      </w:r>
      <w:r w:rsidRPr="00471897">
        <w:t>Indicate 3 to 5 keywords separated by commas.</w:t>
      </w:r>
    </w:p>
    <w:p w14:paraId="22501965" w14:textId="4981A6A8" w:rsidR="00CC27F9" w:rsidRPr="00BC30E5" w:rsidRDefault="005936DE" w:rsidP="001840F5">
      <w:pPr>
        <w:pStyle w:val="TpicosTopics"/>
        <w:rPr>
          <w:lang w:val="pt-PT"/>
        </w:rPr>
      </w:pPr>
      <w:r>
        <w:rPr>
          <w:lang w:val="pt-PT"/>
        </w:rPr>
        <w:t>Formato e duração prevista</w:t>
      </w:r>
      <w:r w:rsidR="00FF2F46">
        <w:rPr>
          <w:lang w:val="pt-PT"/>
        </w:rPr>
        <w:t xml:space="preserve"> /</w:t>
      </w:r>
      <w:r w:rsidR="00FF2F46" w:rsidRPr="00FF2F46">
        <w:rPr>
          <w:rFonts w:ascii="Calibri" w:eastAsiaTheme="minorEastAsia" w:hAnsi="Calibri" w:cstheme="minorBidi"/>
          <w:b w:val="0"/>
          <w:bCs w:val="0"/>
          <w:color w:val="auto"/>
          <w:sz w:val="24"/>
          <w:szCs w:val="22"/>
        </w:rPr>
        <w:t xml:space="preserve"> </w:t>
      </w:r>
      <w:r w:rsidR="00FF2F46" w:rsidRPr="00FF2F46">
        <w:t>Format and expected duration</w:t>
      </w:r>
    </w:p>
    <w:p w14:paraId="4DF98709" w14:textId="77777777" w:rsidR="001E5266" w:rsidRDefault="008F6B0D" w:rsidP="00690AA4">
      <w:pPr>
        <w:pStyle w:val="TextoText"/>
      </w:pPr>
      <w:r>
        <w:rPr>
          <w:lang w:val="pt-PT"/>
        </w:rPr>
        <w:t>E</w:t>
      </w:r>
      <w:r w:rsidRPr="008F6B0D">
        <w:rPr>
          <w:lang w:val="pt-PT"/>
        </w:rPr>
        <w:t>specificar se é presencial, online ou híbrido, e a duração estimada</w:t>
      </w:r>
      <w:r>
        <w:rPr>
          <w:lang w:val="pt-PT"/>
        </w:rPr>
        <w:t xml:space="preserve">. </w:t>
      </w:r>
      <w:r w:rsidRPr="008F6B0D">
        <w:t>(</w:t>
      </w:r>
      <w:proofErr w:type="spellStart"/>
      <w:r w:rsidRPr="008F6B0D">
        <w:t>máx</w:t>
      </w:r>
      <w:proofErr w:type="spellEnd"/>
      <w:r w:rsidRPr="008F6B0D">
        <w:t xml:space="preserve">. 200 </w:t>
      </w:r>
      <w:proofErr w:type="spellStart"/>
      <w:r w:rsidRPr="008F6B0D">
        <w:t>caracteres</w:t>
      </w:r>
      <w:proofErr w:type="spellEnd"/>
      <w:r w:rsidR="001E5266">
        <w:t>)</w:t>
      </w:r>
    </w:p>
    <w:p w14:paraId="55882607" w14:textId="0F0BAD06" w:rsidR="00CC27F9" w:rsidRPr="008F6B0D" w:rsidRDefault="001E5266" w:rsidP="00690AA4">
      <w:pPr>
        <w:pStyle w:val="TextoText"/>
      </w:pPr>
      <w:r>
        <w:t>S</w:t>
      </w:r>
      <w:r w:rsidRPr="001E5266">
        <w:t>pecify whether the workshop is in-person, online, or hybrid, and indicate the duration</w:t>
      </w:r>
      <w:r>
        <w:t xml:space="preserve">. </w:t>
      </w:r>
      <w:r w:rsidRPr="001E5266">
        <w:t>(max. 200 characters)</w:t>
      </w:r>
    </w:p>
    <w:p w14:paraId="6327B1AF" w14:textId="2B4AA328" w:rsidR="00CC27F9" w:rsidRPr="00BC30E5" w:rsidRDefault="005936DE" w:rsidP="001840F5">
      <w:pPr>
        <w:pStyle w:val="TpicosTopics"/>
        <w:rPr>
          <w:lang w:val="pt-PT"/>
        </w:rPr>
      </w:pPr>
      <w:r>
        <w:rPr>
          <w:lang w:val="pt-PT"/>
        </w:rPr>
        <w:t>Requisitos técnicos e materiais</w:t>
      </w:r>
      <w:r w:rsidR="008B1B5F">
        <w:rPr>
          <w:lang w:val="pt-PT"/>
        </w:rPr>
        <w:t xml:space="preserve"> /</w:t>
      </w:r>
      <w:r w:rsidR="008B1B5F" w:rsidRPr="008B1B5F">
        <w:rPr>
          <w:lang w:val="pt-PT"/>
        </w:rPr>
        <w:t xml:space="preserve"> Technical and material requirements</w:t>
      </w:r>
    </w:p>
    <w:p w14:paraId="7D64A3C0" w14:textId="5FAA0D4F" w:rsidR="00CC27F9" w:rsidRPr="00471897" w:rsidRDefault="008B1B5F" w:rsidP="00690AA4">
      <w:pPr>
        <w:pStyle w:val="TextoText"/>
      </w:pPr>
      <w:r>
        <w:rPr>
          <w:lang w:val="pt-PT"/>
        </w:rPr>
        <w:t>I</w:t>
      </w:r>
      <w:r w:rsidRPr="008B1B5F">
        <w:rPr>
          <w:lang w:val="pt-PT"/>
        </w:rPr>
        <w:t xml:space="preserve">ndicar equipamentos, materiais ou espaço </w:t>
      </w:r>
      <w:proofErr w:type="spellStart"/>
      <w:proofErr w:type="gramStart"/>
      <w:r w:rsidRPr="008B1B5F">
        <w:rPr>
          <w:lang w:val="pt-PT"/>
        </w:rPr>
        <w:t>necessário.</w:t>
      </w:r>
      <w:r w:rsidR="00991ADB" w:rsidRPr="00BC30E5">
        <w:rPr>
          <w:lang w:val="pt-PT"/>
        </w:rPr>
        <w:t>Descreva</w:t>
      </w:r>
      <w:proofErr w:type="spellEnd"/>
      <w:proofErr w:type="gramEnd"/>
      <w:r w:rsidR="00991ADB" w:rsidRPr="00BC30E5">
        <w:rPr>
          <w:lang w:val="pt-PT"/>
        </w:rPr>
        <w:t xml:space="preserve"> os métodos, </w:t>
      </w:r>
      <w:r w:rsidR="00C23C72">
        <w:rPr>
          <w:lang w:val="pt-PT"/>
        </w:rPr>
        <w:t xml:space="preserve">os </w:t>
      </w:r>
      <w:r w:rsidR="00991ADB" w:rsidRPr="00BC30E5">
        <w:rPr>
          <w:lang w:val="pt-PT"/>
        </w:rPr>
        <w:t xml:space="preserve">procedimentos e </w:t>
      </w:r>
      <w:r w:rsidR="00C23C72">
        <w:rPr>
          <w:lang w:val="pt-PT"/>
        </w:rPr>
        <w:t xml:space="preserve">os </w:t>
      </w:r>
      <w:r w:rsidR="00991ADB" w:rsidRPr="00BC30E5">
        <w:rPr>
          <w:lang w:val="pt-PT"/>
        </w:rPr>
        <w:t>materiais utilizados na investigação.</w:t>
      </w:r>
      <w:r>
        <w:rPr>
          <w:lang w:val="pt-PT"/>
        </w:rPr>
        <w:t xml:space="preserve"> </w:t>
      </w:r>
      <w:r w:rsidRPr="008B1B5F">
        <w:t>(</w:t>
      </w:r>
      <w:proofErr w:type="spellStart"/>
      <w:r w:rsidRPr="008B1B5F">
        <w:t>máx</w:t>
      </w:r>
      <w:proofErr w:type="spellEnd"/>
      <w:r w:rsidRPr="008B1B5F">
        <w:t xml:space="preserve">. 300 </w:t>
      </w:r>
      <w:proofErr w:type="spellStart"/>
      <w:r w:rsidRPr="008B1B5F">
        <w:t>caracteres</w:t>
      </w:r>
      <w:proofErr w:type="spellEnd"/>
      <w:r w:rsidRPr="008B1B5F">
        <w:t>)</w:t>
      </w:r>
      <w:r w:rsidR="00471897" w:rsidRPr="008B1B5F">
        <w:br/>
      </w:r>
      <w:r>
        <w:t>I</w:t>
      </w:r>
      <w:r w:rsidRPr="008B1B5F">
        <w:t>ndicate equipment, materials, or space needed</w:t>
      </w:r>
      <w:r>
        <w:t xml:space="preserve">. </w:t>
      </w:r>
      <w:r w:rsidRPr="008B1B5F">
        <w:t>(max. 300 characters)</w:t>
      </w:r>
    </w:p>
    <w:p w14:paraId="18EB0A38" w14:textId="50D8D176" w:rsidR="00CC27F9" w:rsidRPr="00BC30E5" w:rsidRDefault="005936DE" w:rsidP="001840F5">
      <w:pPr>
        <w:pStyle w:val="TpicosTopics"/>
        <w:rPr>
          <w:lang w:val="pt-PT"/>
        </w:rPr>
      </w:pPr>
      <w:r>
        <w:rPr>
          <w:lang w:val="pt-PT"/>
        </w:rPr>
        <w:t>Número máximo de participantes</w:t>
      </w:r>
      <w:r w:rsidR="00FF2F46">
        <w:rPr>
          <w:lang w:val="pt-PT"/>
        </w:rPr>
        <w:t xml:space="preserve"> /</w:t>
      </w:r>
      <w:r w:rsidR="00FF2F46" w:rsidRPr="00FF2F46">
        <w:rPr>
          <w:lang w:val="pt-PT"/>
        </w:rPr>
        <w:t xml:space="preserve"> Maximum number of participants</w:t>
      </w:r>
    </w:p>
    <w:p w14:paraId="1FD0831A" w14:textId="5B6F72C3" w:rsidR="00CC27F9" w:rsidRPr="00471897" w:rsidRDefault="00FF2F46" w:rsidP="00690AA4">
      <w:pPr>
        <w:pStyle w:val="TextoText"/>
      </w:pPr>
      <w:r>
        <w:rPr>
          <w:lang w:val="pt-PT"/>
        </w:rPr>
        <w:t>(</w:t>
      </w:r>
      <w:r w:rsidRPr="00FF2F46">
        <w:rPr>
          <w:lang w:val="pt-PT"/>
        </w:rPr>
        <w:t>máx. 50 caracteres)</w:t>
      </w:r>
      <w:r>
        <w:rPr>
          <w:lang w:val="pt-PT"/>
        </w:rPr>
        <w:t xml:space="preserve"> </w:t>
      </w:r>
      <w:r w:rsidRPr="00FF2F46">
        <w:rPr>
          <w:lang w:val="pt-PT"/>
        </w:rPr>
        <w:t>(max. 50 characters)</w:t>
      </w:r>
    </w:p>
    <w:p w14:paraId="1D424042" w14:textId="5040286E" w:rsidR="00CC27F9" w:rsidRPr="00FF2F46" w:rsidRDefault="005936DE" w:rsidP="001840F5">
      <w:pPr>
        <w:pStyle w:val="TpicosTopics"/>
        <w:rPr>
          <w:lang w:val="pt-PT"/>
        </w:rPr>
      </w:pPr>
      <w:r w:rsidRPr="00FF2F46">
        <w:rPr>
          <w:lang w:val="pt-PT"/>
        </w:rPr>
        <w:lastRenderedPageBreak/>
        <w:t>Idioma do workshop</w:t>
      </w:r>
      <w:r w:rsidR="00FF2F46" w:rsidRPr="00FF2F46">
        <w:rPr>
          <w:lang w:val="pt-PT"/>
        </w:rPr>
        <w:t>/Workshop language</w:t>
      </w:r>
    </w:p>
    <w:p w14:paraId="0C7EF0FB" w14:textId="77777777" w:rsidR="00991ADB" w:rsidRDefault="006066CD" w:rsidP="00690AA4">
      <w:pPr>
        <w:pStyle w:val="TextoText"/>
        <w:rPr>
          <w:lang w:val="pt-PT"/>
        </w:rPr>
      </w:pPr>
      <w:r>
        <w:rPr>
          <w:lang w:val="pt-PT"/>
        </w:rPr>
        <w:t>P</w:t>
      </w:r>
      <w:r w:rsidR="00FF2F46" w:rsidRPr="00FF2F46">
        <w:rPr>
          <w:lang w:val="pt-PT"/>
        </w:rPr>
        <w:t>ortuguês, inglês ou espanhol.</w:t>
      </w:r>
      <w:r w:rsidR="00FF2F46" w:rsidRPr="006066CD">
        <w:rPr>
          <w:lang w:val="pt-PT"/>
        </w:rPr>
        <w:t xml:space="preserve"> </w:t>
      </w:r>
    </w:p>
    <w:p w14:paraId="71379555" w14:textId="119D1821" w:rsidR="00CC27F9" w:rsidRPr="00471897" w:rsidRDefault="00FF2F46" w:rsidP="00690AA4">
      <w:pPr>
        <w:pStyle w:val="TextoText"/>
      </w:pPr>
      <w:r w:rsidRPr="006066CD">
        <w:t xml:space="preserve">Portuguese, </w:t>
      </w:r>
      <w:r w:rsidR="00C23C72">
        <w:t>E</w:t>
      </w:r>
      <w:r w:rsidRPr="006066CD">
        <w:t>nglish, or Spanish.</w:t>
      </w:r>
    </w:p>
    <w:p w14:paraId="1383F7D6" w14:textId="77777777" w:rsidR="00CC27F9" w:rsidRPr="005936DE" w:rsidRDefault="00991ADB" w:rsidP="001840F5">
      <w:pPr>
        <w:pStyle w:val="TpicosTopics"/>
        <w:rPr>
          <w:lang w:val="pt-PT"/>
        </w:rPr>
      </w:pPr>
      <w:r w:rsidRPr="005936DE">
        <w:rPr>
          <w:lang w:val="pt-PT"/>
        </w:rPr>
        <w:t>Referências / References (APA 7ª edição)</w:t>
      </w:r>
    </w:p>
    <w:p w14:paraId="7145EF7C" w14:textId="5A3B6CDB" w:rsidR="00C23ADB" w:rsidRPr="008B1B5F" w:rsidRDefault="00991ADB" w:rsidP="001840F5">
      <w:pPr>
        <w:pStyle w:val="TextorefernciasTextReferences"/>
      </w:pPr>
      <w:r w:rsidRPr="00BC30E5">
        <w:rPr>
          <w:lang w:val="pt-PT"/>
        </w:rPr>
        <w:t xml:space="preserve">Apresente aqui as referências bibliográficas formatadas segundo as normas APA 7ª edição. </w:t>
      </w:r>
      <w:r w:rsidR="00471897" w:rsidRPr="00BC30E5">
        <w:rPr>
          <w:lang w:val="pt-PT"/>
        </w:rPr>
        <w:br/>
      </w:r>
      <w:r w:rsidRPr="00A526C8">
        <w:t>List the bibliographic references formatted according to APA 7th edition.</w:t>
      </w:r>
    </w:p>
    <w:sectPr w:rsidR="00C23ADB" w:rsidRPr="008B1B5F" w:rsidSect="0003461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6C911" w14:textId="77777777" w:rsidR="0004594F" w:rsidRDefault="0004594F">
      <w:pPr>
        <w:spacing w:after="0" w:line="240" w:lineRule="auto"/>
      </w:pPr>
      <w:r>
        <w:separator/>
      </w:r>
    </w:p>
  </w:endnote>
  <w:endnote w:type="continuationSeparator" w:id="0">
    <w:p w14:paraId="6C3595D2" w14:textId="77777777" w:rsidR="0004594F" w:rsidRDefault="0004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86139" w14:textId="77777777" w:rsidR="0004594F" w:rsidRDefault="0004594F">
      <w:pPr>
        <w:spacing w:after="0" w:line="240" w:lineRule="auto"/>
      </w:pPr>
      <w:r>
        <w:separator/>
      </w:r>
    </w:p>
  </w:footnote>
  <w:footnote w:type="continuationSeparator" w:id="0">
    <w:p w14:paraId="5E7A0742" w14:textId="77777777" w:rsidR="0004594F" w:rsidRDefault="0004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C8312" w14:textId="247D4A68" w:rsidR="00CC27F9" w:rsidRPr="00BC30E5" w:rsidRDefault="00471897">
    <w:pPr>
      <w:pStyle w:val="Cabealho"/>
      <w:jc w:val="center"/>
    </w:pPr>
    <w:r w:rsidRPr="00BC30E5">
      <w:t xml:space="preserve">NINE | 1st International Conference on </w:t>
    </w:r>
    <w:r w:rsidR="00395DD9" w:rsidRPr="00BC30E5">
      <w:t>A</w:t>
    </w:r>
    <w:r w:rsidRPr="00BC30E5">
      <w:t>rtistic Research and Design Methodologies</w:t>
    </w:r>
    <w:r w:rsidR="0048467A" w:rsidRPr="00BC30E5">
      <w:t>, Mirandela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mmarc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mmarc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mmarc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2DC789F"/>
    <w:multiLevelType w:val="multilevel"/>
    <w:tmpl w:val="5E5C7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8371840">
    <w:abstractNumId w:val="8"/>
  </w:num>
  <w:num w:numId="2" w16cid:durableId="2002343456">
    <w:abstractNumId w:val="6"/>
  </w:num>
  <w:num w:numId="3" w16cid:durableId="2036418745">
    <w:abstractNumId w:val="5"/>
  </w:num>
  <w:num w:numId="4" w16cid:durableId="38287013">
    <w:abstractNumId w:val="4"/>
  </w:num>
  <w:num w:numId="5" w16cid:durableId="1053694843">
    <w:abstractNumId w:val="7"/>
  </w:num>
  <w:num w:numId="6" w16cid:durableId="2011716254">
    <w:abstractNumId w:val="3"/>
  </w:num>
  <w:num w:numId="7" w16cid:durableId="1439257532">
    <w:abstractNumId w:val="2"/>
  </w:num>
  <w:num w:numId="8" w16cid:durableId="1759598919">
    <w:abstractNumId w:val="1"/>
  </w:num>
  <w:num w:numId="9" w16cid:durableId="407387190">
    <w:abstractNumId w:val="0"/>
  </w:num>
  <w:num w:numId="10" w16cid:durableId="13204283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594F"/>
    <w:rsid w:val="0006063C"/>
    <w:rsid w:val="0015074B"/>
    <w:rsid w:val="001840F5"/>
    <w:rsid w:val="001E5266"/>
    <w:rsid w:val="001F6DC1"/>
    <w:rsid w:val="00202184"/>
    <w:rsid w:val="0029639D"/>
    <w:rsid w:val="00326F90"/>
    <w:rsid w:val="00346A30"/>
    <w:rsid w:val="00390302"/>
    <w:rsid w:val="00395DD9"/>
    <w:rsid w:val="004339F3"/>
    <w:rsid w:val="004507F6"/>
    <w:rsid w:val="00471897"/>
    <w:rsid w:val="0048467A"/>
    <w:rsid w:val="00521979"/>
    <w:rsid w:val="0052773F"/>
    <w:rsid w:val="005936DE"/>
    <w:rsid w:val="006066CD"/>
    <w:rsid w:val="00690AA4"/>
    <w:rsid w:val="008B1B5F"/>
    <w:rsid w:val="008B53BC"/>
    <w:rsid w:val="008D651B"/>
    <w:rsid w:val="008E76D9"/>
    <w:rsid w:val="008F6B0D"/>
    <w:rsid w:val="00943113"/>
    <w:rsid w:val="00991ADB"/>
    <w:rsid w:val="00A526C8"/>
    <w:rsid w:val="00AA1D8D"/>
    <w:rsid w:val="00B47730"/>
    <w:rsid w:val="00BC30E5"/>
    <w:rsid w:val="00BE07B0"/>
    <w:rsid w:val="00C23ADB"/>
    <w:rsid w:val="00C23C72"/>
    <w:rsid w:val="00CA1FE4"/>
    <w:rsid w:val="00CB0664"/>
    <w:rsid w:val="00CC27F9"/>
    <w:rsid w:val="00D45F0A"/>
    <w:rsid w:val="00DB58E9"/>
    <w:rsid w:val="00E92D87"/>
    <w:rsid w:val="00E939FE"/>
    <w:rsid w:val="00F72CCD"/>
    <w:rsid w:val="00FC693F"/>
    <w:rsid w:val="00FF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C6B82"/>
  <w14:defaultImageDpi w14:val="300"/>
  <w15:docId w15:val="{54BB9D3A-27BA-FE4B-92B3-28F080A0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hAnsi="Calibri"/>
      <w:sz w:val="24"/>
    </w:rPr>
  </w:style>
  <w:style w:type="paragraph" w:styleId="Ttulo1">
    <w:name w:val="heading 1"/>
    <w:basedOn w:val="Normal"/>
    <w:next w:val="Normal"/>
    <w:link w:val="Ttulo1Carte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618BF"/>
  </w:style>
  <w:style w:type="paragraph" w:styleId="Rodap">
    <w:name w:val="footer"/>
    <w:basedOn w:val="Normal"/>
    <w:link w:val="RodapCarte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ter">
    <w:name w:val="Título 1 Caráter"/>
    <w:basedOn w:val="Tipodeletrapredefinidodopargraf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te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arter"/>
    <w:uiPriority w:val="99"/>
    <w:unhideWhenUsed/>
    <w:rsid w:val="00AA1D8D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AA1D8D"/>
  </w:style>
  <w:style w:type="paragraph" w:styleId="Corpodetexto2">
    <w:name w:val="Body Text 2"/>
    <w:basedOn w:val="Normal"/>
    <w:link w:val="Corpodetexto2Carter"/>
    <w:uiPriority w:val="99"/>
    <w:unhideWhenUsed/>
    <w:rsid w:val="00AA1D8D"/>
    <w:pPr>
      <w:spacing w:after="120" w:line="480" w:lineRule="auto"/>
    </w:pPr>
  </w:style>
  <w:style w:type="character" w:customStyle="1" w:styleId="Corpodetexto2Carter">
    <w:name w:val="Corpo de texto 2 Caráter"/>
    <w:basedOn w:val="Tipodeletrapredefinidodopargrafo"/>
    <w:link w:val="Corpodetexto2"/>
    <w:uiPriority w:val="99"/>
    <w:rsid w:val="00AA1D8D"/>
  </w:style>
  <w:style w:type="paragraph" w:styleId="Corpodetexto3">
    <w:name w:val="Body Text 3"/>
    <w:basedOn w:val="Normal"/>
    <w:link w:val="Corpodetexto3Carte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arter">
    <w:name w:val="Corpo de texto 3 Caráter"/>
    <w:basedOn w:val="Tipodeletrapredefinidodopargraf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mmarc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mmarc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mmarc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arte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arter">
    <w:name w:val="Texto de macro Caráter"/>
    <w:basedOn w:val="Tipodeletrapredefinidodopargraf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arter"/>
    <w:uiPriority w:val="29"/>
    <w:qFormat/>
    <w:rsid w:val="00FC693F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Tipodeletrapredefinidodopargrafo"/>
    <w:uiPriority w:val="22"/>
    <w:qFormat/>
    <w:rsid w:val="00FC693F"/>
    <w:rPr>
      <w:b/>
      <w:bCs/>
    </w:rPr>
  </w:style>
  <w:style w:type="character" w:styleId="nfase">
    <w:name w:val="Emphasis"/>
    <w:basedOn w:val="Tipodeletrapredefinidodopargraf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Discreta">
    <w:name w:val="Subtle Emphasis"/>
    <w:basedOn w:val="Tipodeletrapredefinidodopargraf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Tipodeletrapredefinidodopargraf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FC693F"/>
    <w:rPr>
      <w:b/>
      <w:bCs/>
      <w:smallCaps/>
      <w:spacing w:val="5"/>
    </w:rPr>
  </w:style>
  <w:style w:type="paragraph" w:styleId="Cabealhodondice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elha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Cor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Cor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Cor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Cor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Cor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Cor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Cor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Cor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Cor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Cor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Cor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Cor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elha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elhaClara-Cor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elhaClara-Cor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elhaClara-Cor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elhaClara-Cor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elhaClara-Cor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elhaClara-Cor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1-Cor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dio2-Cor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Cor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Cor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Cor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Cor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Cor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Cor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Cor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elha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elhaMdia1-Cor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elhaMdia1-Cor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elhaMdia1-Cor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elhaMdia1-Cor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elhaMdia1-Cor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elhaMdia1-Cor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elha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2-Cor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elha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elhaMdia3-Cor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elhaMdia3-Cor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elhaMdia3-Cor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elhaMdia3-Cor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elhaMdia3-Cor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elhaMdia3-Cor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Cor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Cor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Cor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Cor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Cor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Cor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Colorido-Cor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Colorido-Cor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Cor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Cor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Cor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Cor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Cor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Cor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elha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elhaColorida-Cor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elhaColorida-Cor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elhaColorida-Cor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elhaColorida-Cor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elhaColorida-Cor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elhaColorida-Cor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tuloTitle">
    <w:name w:val="Título | Title"/>
    <w:basedOn w:val="Normal"/>
    <w:qFormat/>
    <w:rsid w:val="00A526C8"/>
    <w:pPr>
      <w:jc w:val="center"/>
    </w:pPr>
    <w:rPr>
      <w:b/>
      <w:color w:val="000000" w:themeColor="text1"/>
      <w:sz w:val="40"/>
    </w:rPr>
  </w:style>
  <w:style w:type="paragraph" w:customStyle="1" w:styleId="AfiliaoAffiliation">
    <w:name w:val="Afiliação | Affiliation"/>
    <w:basedOn w:val="Normal"/>
    <w:qFormat/>
    <w:rsid w:val="00A526C8"/>
    <w:pPr>
      <w:jc w:val="center"/>
    </w:pPr>
    <w:rPr>
      <w:i/>
      <w:color w:val="000000" w:themeColor="text1"/>
    </w:rPr>
  </w:style>
  <w:style w:type="paragraph" w:customStyle="1" w:styleId="TpicosTopics">
    <w:name w:val="Tópicos | Topics"/>
    <w:basedOn w:val="Ttulo1"/>
    <w:qFormat/>
    <w:rsid w:val="00A526C8"/>
    <w:rPr>
      <w:color w:val="000000" w:themeColor="text1"/>
    </w:rPr>
  </w:style>
  <w:style w:type="paragraph" w:customStyle="1" w:styleId="TextoText">
    <w:name w:val="Texto | Text"/>
    <w:basedOn w:val="Normal"/>
    <w:qFormat/>
    <w:rsid w:val="00A526C8"/>
    <w:pPr>
      <w:spacing w:line="360" w:lineRule="auto"/>
    </w:pPr>
    <w:rPr>
      <w:color w:val="000000" w:themeColor="text1"/>
    </w:rPr>
  </w:style>
  <w:style w:type="paragraph" w:customStyle="1" w:styleId="TextorefernciasTextReferences">
    <w:name w:val="Texto referências | Text References"/>
    <w:basedOn w:val="Normal"/>
    <w:qFormat/>
    <w:rsid w:val="00A526C8"/>
    <w:pPr>
      <w:spacing w:line="360" w:lineRule="auto"/>
    </w:pPr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Ana Pinto</cp:lastModifiedBy>
  <cp:revision>2</cp:revision>
  <dcterms:created xsi:type="dcterms:W3CDTF">2025-10-07T09:33:00Z</dcterms:created>
  <dcterms:modified xsi:type="dcterms:W3CDTF">2025-10-07T09:33:00Z</dcterms:modified>
  <cp:category/>
</cp:coreProperties>
</file>